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E5498" w14:textId="77777777" w:rsidR="004E2055" w:rsidRDefault="00000000">
      <w:pPr>
        <w:pStyle w:val="Heading1"/>
      </w:pPr>
      <w:r>
        <w:t>Columbiana County, Ohio – Food Resources</w:t>
      </w:r>
    </w:p>
    <w:p w14:paraId="38202CA0" w14:textId="1D1A7867" w:rsidR="004E2055" w:rsidRPr="00856A42" w:rsidRDefault="00000000" w:rsidP="002D5E2A">
      <w:pPr>
        <w:pStyle w:val="ListParagraph"/>
        <w:numPr>
          <w:ilvl w:val="0"/>
          <w:numId w:val="10"/>
        </w:numPr>
        <w:rPr>
          <w:b/>
          <w:bCs/>
        </w:rPr>
      </w:pPr>
      <w:r w:rsidRPr="00856A42">
        <w:rPr>
          <w:b/>
          <w:bCs/>
        </w:rPr>
        <w:t>SNAP / Food Assistance – Columbiana County JFS</w:t>
      </w:r>
    </w:p>
    <w:p w14:paraId="498A152D" w14:textId="77777777" w:rsidR="00856A42" w:rsidRDefault="00000000" w:rsidP="00856A42">
      <w:pPr>
        <w:pStyle w:val="ListParagraph"/>
        <w:numPr>
          <w:ilvl w:val="0"/>
          <w:numId w:val="12"/>
        </w:numPr>
      </w:pPr>
      <w:r>
        <w:t>Monthly food benefits via Ohio Direction Card</w:t>
      </w:r>
    </w:p>
    <w:p w14:paraId="5B04614B" w14:textId="77777777" w:rsidR="00856A42" w:rsidRDefault="00000000" w:rsidP="00856A42">
      <w:pPr>
        <w:pStyle w:val="ListParagraph"/>
        <w:numPr>
          <w:ilvl w:val="1"/>
          <w:numId w:val="12"/>
        </w:numPr>
      </w:pPr>
      <w:r>
        <w:t>Address: 7989 Dickey Dr Suite 2, Lisbon, OH</w:t>
      </w:r>
    </w:p>
    <w:p w14:paraId="46B4458D" w14:textId="77777777" w:rsidR="00856A42" w:rsidRDefault="00000000" w:rsidP="00856A42">
      <w:pPr>
        <w:pStyle w:val="ListParagraph"/>
        <w:numPr>
          <w:ilvl w:val="1"/>
          <w:numId w:val="12"/>
        </w:numPr>
      </w:pPr>
      <w:r>
        <w:t>Phone: (330) 424-1471 | Fax: (330) 424-0925</w:t>
      </w:r>
    </w:p>
    <w:p w14:paraId="01116CED" w14:textId="77777777" w:rsidR="00856A42" w:rsidRDefault="00000000" w:rsidP="00856A42">
      <w:pPr>
        <w:pStyle w:val="ListParagraph"/>
        <w:numPr>
          <w:ilvl w:val="1"/>
          <w:numId w:val="12"/>
        </w:numPr>
      </w:pPr>
      <w:r>
        <w:t xml:space="preserve">Apply online at </w:t>
      </w:r>
      <w:hyperlink r:id="rId6" w:history="1">
        <w:r w:rsidR="00856A42" w:rsidRPr="00C23A15">
          <w:rPr>
            <w:rStyle w:val="Hyperlink"/>
          </w:rPr>
          <w:t>https://benefits.ohio.gov</w:t>
        </w:r>
      </w:hyperlink>
      <w:r w:rsidR="00856A42">
        <w:t xml:space="preserve"> </w:t>
      </w:r>
    </w:p>
    <w:p w14:paraId="455CD50F" w14:textId="0F0D7009" w:rsidR="004E2055" w:rsidRDefault="00000000" w:rsidP="00856A42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="00856A42" w:rsidRPr="00C23A15">
          <w:rPr>
            <w:rStyle w:val="Hyperlink"/>
          </w:rPr>
          <w:t>https://www.columbianacountyjfs.org/assistance-programs-food-assistance-food-stamps.aspx</w:t>
        </w:r>
      </w:hyperlink>
      <w:r w:rsidR="00856A42">
        <w:t xml:space="preserve"> </w:t>
      </w:r>
    </w:p>
    <w:p w14:paraId="43F70491" w14:textId="77777777" w:rsidR="00856A42" w:rsidRDefault="00856A42" w:rsidP="00856A42">
      <w:pPr>
        <w:pStyle w:val="ListParagraph"/>
        <w:ind w:left="1710"/>
      </w:pPr>
    </w:p>
    <w:p w14:paraId="15667F9C" w14:textId="5E26EB01" w:rsidR="004E2055" w:rsidRPr="00856A42" w:rsidRDefault="00000000" w:rsidP="002D5E2A">
      <w:pPr>
        <w:pStyle w:val="ListParagraph"/>
        <w:numPr>
          <w:ilvl w:val="0"/>
          <w:numId w:val="10"/>
        </w:numPr>
        <w:rPr>
          <w:b/>
          <w:bCs/>
        </w:rPr>
      </w:pPr>
      <w:r w:rsidRPr="00856A42">
        <w:rPr>
          <w:b/>
          <w:bCs/>
        </w:rPr>
        <w:t>Free Food Pantry – Columbiana County JFS / CAA</w:t>
      </w:r>
    </w:p>
    <w:p w14:paraId="62F0DD55" w14:textId="77777777" w:rsidR="00856A42" w:rsidRDefault="00000000" w:rsidP="00856A42">
      <w:pPr>
        <w:pStyle w:val="ListParagraph"/>
        <w:numPr>
          <w:ilvl w:val="0"/>
          <w:numId w:val="12"/>
        </w:numPr>
      </w:pPr>
      <w:r>
        <w:t>Once-monthly pantry per household</w:t>
      </w:r>
    </w:p>
    <w:p w14:paraId="0F71927A" w14:textId="77777777" w:rsidR="00856A42" w:rsidRDefault="00000000" w:rsidP="00856A42">
      <w:pPr>
        <w:pStyle w:val="ListParagraph"/>
        <w:numPr>
          <w:ilvl w:val="1"/>
          <w:numId w:val="12"/>
        </w:numPr>
      </w:pPr>
      <w:r>
        <w:t>Address: 7860 Lincole Place (lower level), Lisbon, OH</w:t>
      </w:r>
    </w:p>
    <w:p w14:paraId="72180696" w14:textId="77777777" w:rsidR="00856A42" w:rsidRDefault="00000000" w:rsidP="00856A42">
      <w:pPr>
        <w:pStyle w:val="ListParagraph"/>
        <w:numPr>
          <w:ilvl w:val="1"/>
          <w:numId w:val="12"/>
        </w:numPr>
      </w:pPr>
      <w:r>
        <w:t>Phone: (330) 424-4013</w:t>
      </w:r>
    </w:p>
    <w:p w14:paraId="0D9EBA7C" w14:textId="77777777" w:rsidR="00856A42" w:rsidRDefault="00000000" w:rsidP="00856A42">
      <w:pPr>
        <w:pStyle w:val="ListParagraph"/>
        <w:numPr>
          <w:ilvl w:val="1"/>
          <w:numId w:val="12"/>
        </w:numPr>
      </w:pPr>
      <w:r>
        <w:t>Hours: Tues, Thurs, Fri 8am–4pm</w:t>
      </w:r>
    </w:p>
    <w:p w14:paraId="183A5160" w14:textId="5C120DA0" w:rsidR="004E2055" w:rsidRDefault="00000000" w:rsidP="00856A42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="00856A42" w:rsidRPr="00C23A15">
          <w:rPr>
            <w:rStyle w:val="Hyperlink"/>
          </w:rPr>
          <w:t>https://www.columbianacountyjfs.org/assistance-programs-food-pantry.aspx</w:t>
        </w:r>
      </w:hyperlink>
      <w:r w:rsidR="00856A42">
        <w:t xml:space="preserve"> </w:t>
      </w:r>
    </w:p>
    <w:p w14:paraId="36B3D2C5" w14:textId="77777777" w:rsidR="00856A42" w:rsidRDefault="00856A42" w:rsidP="00856A42">
      <w:pPr>
        <w:pStyle w:val="ListParagraph"/>
        <w:ind w:left="1710"/>
      </w:pPr>
    </w:p>
    <w:p w14:paraId="10509137" w14:textId="797C15F5" w:rsidR="004E2055" w:rsidRPr="00856A42" w:rsidRDefault="00000000" w:rsidP="002D5E2A">
      <w:pPr>
        <w:pStyle w:val="ListParagraph"/>
        <w:numPr>
          <w:ilvl w:val="0"/>
          <w:numId w:val="10"/>
        </w:numPr>
        <w:rPr>
          <w:b/>
          <w:bCs/>
        </w:rPr>
      </w:pPr>
      <w:r w:rsidRPr="00856A42">
        <w:rPr>
          <w:b/>
          <w:bCs/>
        </w:rPr>
        <w:t>Second Harvest Food Bank of the Mahoning Valley</w:t>
      </w:r>
    </w:p>
    <w:p w14:paraId="4C6A5FA3" w14:textId="77777777" w:rsidR="00856A42" w:rsidRDefault="00000000" w:rsidP="00856A42">
      <w:pPr>
        <w:pStyle w:val="ListParagraph"/>
        <w:numPr>
          <w:ilvl w:val="0"/>
          <w:numId w:val="12"/>
        </w:numPr>
      </w:pPr>
      <w:r>
        <w:t>Distributes food to pantries in Columbiana, Mahoning, and Trumbull Counties</w:t>
      </w:r>
    </w:p>
    <w:p w14:paraId="290DDDA8" w14:textId="77777777" w:rsidR="00856A42" w:rsidRDefault="00000000" w:rsidP="00856A42">
      <w:pPr>
        <w:pStyle w:val="ListParagraph"/>
        <w:numPr>
          <w:ilvl w:val="1"/>
          <w:numId w:val="12"/>
        </w:numPr>
      </w:pPr>
      <w:r>
        <w:t>Phone: (330) 792-5522</w:t>
      </w:r>
    </w:p>
    <w:p w14:paraId="7DDFAD70" w14:textId="60DAD892" w:rsidR="004E2055" w:rsidRDefault="00000000" w:rsidP="00856A42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="00856A42" w:rsidRPr="00C23A15">
          <w:rPr>
            <w:rStyle w:val="Hyperlink"/>
          </w:rPr>
          <w:t>https://mahoningvalleysecondharvest.org</w:t>
        </w:r>
      </w:hyperlink>
      <w:r w:rsidR="00856A42">
        <w:t xml:space="preserve"> </w:t>
      </w:r>
    </w:p>
    <w:p w14:paraId="4EBEAB38" w14:textId="77777777" w:rsidR="00856A42" w:rsidRDefault="00856A42" w:rsidP="00856A42">
      <w:pPr>
        <w:pStyle w:val="ListParagraph"/>
        <w:ind w:left="1710"/>
      </w:pPr>
    </w:p>
    <w:p w14:paraId="090DA650" w14:textId="357D39C7" w:rsidR="004E2055" w:rsidRDefault="00000000" w:rsidP="002D5E2A">
      <w:pPr>
        <w:pStyle w:val="ListParagraph"/>
        <w:numPr>
          <w:ilvl w:val="0"/>
          <w:numId w:val="10"/>
        </w:numPr>
      </w:pPr>
      <w:r>
        <w:t>The Way Station – Monthly Food Distribution</w:t>
      </w:r>
    </w:p>
    <w:p w14:paraId="73ECE7A2" w14:textId="77777777" w:rsidR="00856A42" w:rsidRDefault="00000000" w:rsidP="00856A42">
      <w:pPr>
        <w:pStyle w:val="ListParagraph"/>
        <w:numPr>
          <w:ilvl w:val="0"/>
          <w:numId w:val="12"/>
        </w:numPr>
      </w:pPr>
      <w:r>
        <w:t>Columbiana: 4th Thursday, 9–11am</w:t>
      </w:r>
    </w:p>
    <w:p w14:paraId="08D3A4B0" w14:textId="77777777" w:rsidR="00856A42" w:rsidRDefault="00000000" w:rsidP="00856A42">
      <w:pPr>
        <w:pStyle w:val="ListParagraph"/>
        <w:numPr>
          <w:ilvl w:val="0"/>
          <w:numId w:val="12"/>
        </w:numPr>
      </w:pPr>
      <w:r>
        <w:t>East Liverpool: 3rd Thursday, 9:30–11:30am</w:t>
      </w:r>
    </w:p>
    <w:p w14:paraId="6BB21204" w14:textId="58DE45D2" w:rsidR="004E2055" w:rsidRDefault="00000000" w:rsidP="00856A42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="00856A42" w:rsidRPr="00C23A15">
          <w:rPr>
            <w:rStyle w:val="Hyperlink"/>
          </w:rPr>
          <w:t>https://www.thewaystationinc.org/monthly-food-distribution.html</w:t>
        </w:r>
      </w:hyperlink>
      <w:r w:rsidR="00856A42">
        <w:t xml:space="preserve"> </w:t>
      </w:r>
    </w:p>
    <w:p w14:paraId="174E1E18" w14:textId="77777777" w:rsidR="00856A42" w:rsidRDefault="00856A42" w:rsidP="00856A42">
      <w:pPr>
        <w:pStyle w:val="ListParagraph"/>
        <w:ind w:left="1710"/>
      </w:pPr>
    </w:p>
    <w:p w14:paraId="296A242F" w14:textId="38D448BD" w:rsidR="004E2055" w:rsidRDefault="00000000" w:rsidP="002D5E2A">
      <w:pPr>
        <w:pStyle w:val="ListParagraph"/>
        <w:numPr>
          <w:ilvl w:val="0"/>
          <w:numId w:val="10"/>
        </w:numPr>
      </w:pPr>
      <w:r>
        <w:t>Salem Community Pantry</w:t>
      </w:r>
    </w:p>
    <w:p w14:paraId="04C88C69" w14:textId="77777777" w:rsidR="00856A42" w:rsidRDefault="00000000" w:rsidP="00856A42">
      <w:pPr>
        <w:pStyle w:val="ListParagraph"/>
        <w:numPr>
          <w:ilvl w:val="0"/>
          <w:numId w:val="12"/>
        </w:numPr>
      </w:pPr>
      <w:r>
        <w:t>Shopping-style pantry for eligible residents</w:t>
      </w:r>
    </w:p>
    <w:p w14:paraId="7E0A198A" w14:textId="77777777" w:rsidR="00856A42" w:rsidRDefault="00000000" w:rsidP="00856A42">
      <w:pPr>
        <w:pStyle w:val="ListParagraph"/>
        <w:numPr>
          <w:ilvl w:val="1"/>
          <w:numId w:val="12"/>
        </w:numPr>
      </w:pPr>
      <w:r>
        <w:t>Address: 794 E. 3rd St, Salem, OH</w:t>
      </w:r>
    </w:p>
    <w:p w14:paraId="795C404E" w14:textId="77777777" w:rsidR="00ED50EF" w:rsidRDefault="00000000" w:rsidP="00856A42">
      <w:pPr>
        <w:pStyle w:val="ListParagraph"/>
        <w:numPr>
          <w:ilvl w:val="1"/>
          <w:numId w:val="12"/>
        </w:numPr>
      </w:pPr>
      <w:r>
        <w:t>Hours: Mon 9–11:30am; Thu 3–5:30pm</w:t>
      </w:r>
    </w:p>
    <w:p w14:paraId="67FAD4F2" w14:textId="4F3FA2FE" w:rsidR="004E2055" w:rsidRDefault="00000000" w:rsidP="00856A42">
      <w:pPr>
        <w:pStyle w:val="ListParagraph"/>
        <w:numPr>
          <w:ilvl w:val="1"/>
          <w:numId w:val="12"/>
        </w:numPr>
      </w:pPr>
      <w:r>
        <w:t xml:space="preserve">Website: </w:t>
      </w:r>
      <w:hyperlink r:id="rId11" w:history="1">
        <w:r w:rsidR="00ED50EF" w:rsidRPr="00C23A15">
          <w:rPr>
            <w:rStyle w:val="Hyperlink"/>
          </w:rPr>
          <w:t>https://salempantry.com</w:t>
        </w:r>
      </w:hyperlink>
      <w:r w:rsidR="00ED50EF">
        <w:t xml:space="preserve"> </w:t>
      </w:r>
    </w:p>
    <w:p w14:paraId="3E9F05AE" w14:textId="77777777" w:rsidR="00ED50EF" w:rsidRDefault="00ED50EF" w:rsidP="00ED50EF">
      <w:pPr>
        <w:pStyle w:val="ListParagraph"/>
        <w:ind w:left="1710"/>
      </w:pPr>
    </w:p>
    <w:p w14:paraId="1CC838C2" w14:textId="1D3A5D23" w:rsidR="004E2055" w:rsidRDefault="00000000" w:rsidP="002D5E2A">
      <w:pPr>
        <w:pStyle w:val="ListParagraph"/>
        <w:numPr>
          <w:ilvl w:val="0"/>
          <w:numId w:val="10"/>
        </w:numPr>
      </w:pPr>
      <w:r>
        <w:t>Get Out &amp; Dine – Older Americans Act Program</w:t>
      </w:r>
    </w:p>
    <w:p w14:paraId="248C17DF" w14:textId="77777777" w:rsidR="00ED50EF" w:rsidRDefault="00000000" w:rsidP="00856A42">
      <w:pPr>
        <w:pStyle w:val="ListParagraph"/>
        <w:numPr>
          <w:ilvl w:val="0"/>
          <w:numId w:val="12"/>
        </w:numPr>
      </w:pPr>
      <w:r>
        <w:t>Meal vouchers for adults aged 60+</w:t>
      </w:r>
    </w:p>
    <w:p w14:paraId="632494F7" w14:textId="77777777" w:rsidR="00ED50EF" w:rsidRDefault="00000000" w:rsidP="00856A42">
      <w:pPr>
        <w:pStyle w:val="ListParagraph"/>
        <w:numPr>
          <w:ilvl w:val="0"/>
          <w:numId w:val="12"/>
        </w:numPr>
      </w:pPr>
      <w:r>
        <w:t>Administered by Direction Home of Eastern Ohio</w:t>
      </w:r>
    </w:p>
    <w:p w14:paraId="48363315" w14:textId="205BC36D" w:rsidR="004E2055" w:rsidRDefault="00000000" w:rsidP="00ED50EF">
      <w:pPr>
        <w:pStyle w:val="ListParagraph"/>
        <w:numPr>
          <w:ilvl w:val="1"/>
          <w:numId w:val="12"/>
        </w:numPr>
      </w:pPr>
      <w:r>
        <w:t xml:space="preserve">Website: </w:t>
      </w:r>
      <w:hyperlink r:id="rId12" w:history="1">
        <w:r w:rsidR="00ED50EF" w:rsidRPr="00C23A15">
          <w:rPr>
            <w:rStyle w:val="Hyperlink"/>
          </w:rPr>
          <w:t>https://dheo.org/older-americans-act-title-iii</w:t>
        </w:r>
      </w:hyperlink>
      <w:r w:rsidR="00ED50EF">
        <w:t xml:space="preserve"> </w:t>
      </w:r>
    </w:p>
    <w:sectPr w:rsidR="004E205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5962DCC"/>
    <w:multiLevelType w:val="hybridMultilevel"/>
    <w:tmpl w:val="61FC9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04636"/>
    <w:multiLevelType w:val="hybridMultilevel"/>
    <w:tmpl w:val="22DE2496"/>
    <w:lvl w:ilvl="0" w:tplc="7868A452">
      <w:numFmt w:val="bullet"/>
      <w:lvlText w:val="•"/>
      <w:lvlJc w:val="left"/>
      <w:pPr>
        <w:ind w:left="99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 w15:restartNumberingAfterBreak="0">
    <w:nsid w:val="73DB5D02"/>
    <w:multiLevelType w:val="hybridMultilevel"/>
    <w:tmpl w:val="BCCA4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2445665">
    <w:abstractNumId w:val="8"/>
  </w:num>
  <w:num w:numId="2" w16cid:durableId="906378683">
    <w:abstractNumId w:val="6"/>
  </w:num>
  <w:num w:numId="3" w16cid:durableId="391655437">
    <w:abstractNumId w:val="5"/>
  </w:num>
  <w:num w:numId="4" w16cid:durableId="2116823227">
    <w:abstractNumId w:val="4"/>
  </w:num>
  <w:num w:numId="5" w16cid:durableId="945425541">
    <w:abstractNumId w:val="7"/>
  </w:num>
  <w:num w:numId="6" w16cid:durableId="481653647">
    <w:abstractNumId w:val="3"/>
  </w:num>
  <w:num w:numId="7" w16cid:durableId="43064413">
    <w:abstractNumId w:val="2"/>
  </w:num>
  <w:num w:numId="8" w16cid:durableId="1965118457">
    <w:abstractNumId w:val="1"/>
  </w:num>
  <w:num w:numId="9" w16cid:durableId="1861313857">
    <w:abstractNumId w:val="0"/>
  </w:num>
  <w:num w:numId="10" w16cid:durableId="836920040">
    <w:abstractNumId w:val="9"/>
  </w:num>
  <w:num w:numId="11" w16cid:durableId="524562527">
    <w:abstractNumId w:val="11"/>
  </w:num>
  <w:num w:numId="12" w16cid:durableId="6573444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D5E2A"/>
    <w:rsid w:val="00326F90"/>
    <w:rsid w:val="004E2055"/>
    <w:rsid w:val="00532585"/>
    <w:rsid w:val="00604CBE"/>
    <w:rsid w:val="007752F8"/>
    <w:rsid w:val="00856A42"/>
    <w:rsid w:val="00AA1D8D"/>
    <w:rsid w:val="00AC3487"/>
    <w:rsid w:val="00B47730"/>
    <w:rsid w:val="00CB0664"/>
    <w:rsid w:val="00ED50EF"/>
    <w:rsid w:val="00F5034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3D2CF5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856A4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6A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lumbianacountyjfs.org/assistance-programs-food-pantry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columbianacountyjfs.org/assistance-programs-food-assistance-food-stamps.aspx" TargetMode="External"/><Relationship Id="rId12" Type="http://schemas.openxmlformats.org/officeDocument/2006/relationships/hyperlink" Target="https://dheo.org/older-americans-act-title-ii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enefits.ohio.gov" TargetMode="External"/><Relationship Id="rId11" Type="http://schemas.openxmlformats.org/officeDocument/2006/relationships/hyperlink" Target="https://salempantry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thewaystationinc.org/monthly-food-distributio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honingvalleysecondharvest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1614</Characters>
  <Application>Microsoft Office Word</Application>
  <DocSecurity>0</DocSecurity>
  <Lines>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7</cp:revision>
  <dcterms:created xsi:type="dcterms:W3CDTF">2025-10-02T14:08:00Z</dcterms:created>
  <dcterms:modified xsi:type="dcterms:W3CDTF">2026-01-21T17:14:00Z</dcterms:modified>
  <cp:category/>
</cp:coreProperties>
</file>